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6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国际教育学院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蒋继彪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2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(079022—044)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25级新疆小语种班级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(079022—044)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25级新疆小语种班级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